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BD88" w14:textId="60725200" w:rsidR="00C129FD" w:rsidRPr="00A0055E" w:rsidRDefault="0032139F" w:rsidP="00A0055E">
      <w:pPr>
        <w:pStyle w:val="Nagwek1"/>
        <w:jc w:val="right"/>
        <w:rPr>
          <w:rFonts w:ascii="Calibri" w:hAnsi="Calibri" w:cs="Calibri"/>
          <w:color w:val="auto"/>
          <w:sz w:val="20"/>
          <w:szCs w:val="20"/>
          <w:lang w:val="pl-PL"/>
        </w:rPr>
      </w:pPr>
      <w:r w:rsidRPr="00A0055E">
        <w:rPr>
          <w:rFonts w:ascii="Calibri" w:hAnsi="Calibri" w:cs="Calibri"/>
          <w:color w:val="auto"/>
          <w:sz w:val="20"/>
          <w:szCs w:val="20"/>
          <w:lang w:val="pl-PL"/>
        </w:rPr>
        <w:t xml:space="preserve">Załącznik nr 7 do Zapytania ofertowego nr </w:t>
      </w:r>
      <w:r w:rsidR="005259F1">
        <w:rPr>
          <w:rFonts w:ascii="Calibri" w:hAnsi="Calibri" w:cs="Calibri"/>
          <w:color w:val="auto"/>
          <w:sz w:val="20"/>
          <w:szCs w:val="20"/>
          <w:lang w:val="pl-PL"/>
        </w:rPr>
        <w:t>2/2026</w:t>
      </w:r>
    </w:p>
    <w:p w14:paraId="02B34231" w14:textId="77777777" w:rsidR="005F2D5B" w:rsidRPr="00A0055E" w:rsidRDefault="005F2D5B" w:rsidP="005F2D5B">
      <w:pPr>
        <w:rPr>
          <w:rFonts w:ascii="Calibri" w:hAnsi="Calibri" w:cs="Calibri"/>
          <w:sz w:val="20"/>
          <w:szCs w:val="20"/>
          <w:lang w:val="pl-PL"/>
        </w:rPr>
      </w:pPr>
    </w:p>
    <w:p w14:paraId="29BB7C8A" w14:textId="6DAB017F" w:rsidR="00C129FD" w:rsidRPr="00A0055E" w:rsidRDefault="00AE45F7" w:rsidP="00C129FD">
      <w:pPr>
        <w:pStyle w:val="Nagwek1"/>
        <w:spacing w:before="120"/>
        <w:jc w:val="center"/>
        <w:rPr>
          <w:rFonts w:ascii="Calibri" w:hAnsi="Calibri" w:cs="Calibri"/>
          <w:color w:val="auto"/>
          <w:sz w:val="20"/>
          <w:szCs w:val="20"/>
          <w:lang w:val="pl-PL"/>
        </w:rPr>
      </w:pPr>
      <w:r w:rsidRPr="00A0055E">
        <w:rPr>
          <w:rFonts w:ascii="Calibri" w:hAnsi="Calibri" w:cs="Calibri"/>
          <w:color w:val="auto"/>
          <w:sz w:val="20"/>
          <w:szCs w:val="20"/>
          <w:lang w:val="pl-PL"/>
        </w:rPr>
        <w:t xml:space="preserve">OŚWIADCZENIE O ZGODNOŚCI OFEROWANEGO </w:t>
      </w:r>
      <w:r w:rsidR="00F822A8">
        <w:rPr>
          <w:rFonts w:ascii="Calibri" w:hAnsi="Calibri" w:cs="Calibri"/>
          <w:color w:val="auto"/>
          <w:sz w:val="20"/>
          <w:szCs w:val="20"/>
          <w:lang w:val="pl-PL"/>
        </w:rPr>
        <w:t>APARATU RTG TYP RAMIE C</w:t>
      </w:r>
      <w:r w:rsidRPr="00A0055E">
        <w:rPr>
          <w:rFonts w:ascii="Calibri" w:hAnsi="Calibri" w:cs="Calibri"/>
          <w:color w:val="auto"/>
          <w:sz w:val="20"/>
          <w:szCs w:val="20"/>
          <w:lang w:val="pl-PL"/>
        </w:rPr>
        <w:t xml:space="preserve"> </w:t>
      </w:r>
    </w:p>
    <w:p w14:paraId="35739481" w14:textId="7DF7E28F" w:rsidR="00A1036E" w:rsidRPr="00A0055E" w:rsidRDefault="00AE45F7" w:rsidP="00C129FD">
      <w:pPr>
        <w:pStyle w:val="Nagwek1"/>
        <w:spacing w:before="120"/>
        <w:jc w:val="center"/>
        <w:rPr>
          <w:rFonts w:ascii="Calibri" w:hAnsi="Calibri" w:cs="Calibri"/>
          <w:color w:val="auto"/>
          <w:sz w:val="20"/>
          <w:szCs w:val="20"/>
        </w:rPr>
      </w:pPr>
      <w:r w:rsidRPr="00A0055E">
        <w:rPr>
          <w:rFonts w:ascii="Calibri" w:hAnsi="Calibri" w:cs="Calibri"/>
          <w:color w:val="auto"/>
          <w:sz w:val="20"/>
          <w:szCs w:val="20"/>
        </w:rPr>
        <w:t>Z NORMAMI IEC 60601</w:t>
      </w:r>
    </w:p>
    <w:p w14:paraId="2E14EC7C" w14:textId="77777777" w:rsidR="00A1036E" w:rsidRPr="00A0055E" w:rsidRDefault="00A1036E">
      <w:pPr>
        <w:rPr>
          <w:rFonts w:ascii="Calibri" w:hAnsi="Calibri" w:cs="Calibri"/>
          <w:sz w:val="20"/>
          <w:szCs w:val="20"/>
        </w:rPr>
      </w:pPr>
    </w:p>
    <w:p w14:paraId="73C11FCB" w14:textId="63373C9F" w:rsidR="00A1036E" w:rsidRPr="00A0055E" w:rsidRDefault="00AE45F7" w:rsidP="005F2D5B">
      <w:pPr>
        <w:pStyle w:val="Nagwek2"/>
        <w:numPr>
          <w:ilvl w:val="0"/>
          <w:numId w:val="10"/>
        </w:numPr>
        <w:rPr>
          <w:rFonts w:ascii="Calibri" w:hAnsi="Calibri" w:cs="Calibri"/>
          <w:color w:val="auto"/>
          <w:sz w:val="20"/>
          <w:szCs w:val="20"/>
        </w:rPr>
      </w:pPr>
      <w:r w:rsidRPr="00A0055E">
        <w:rPr>
          <w:rFonts w:ascii="Calibri" w:hAnsi="Calibri" w:cs="Calibri"/>
          <w:color w:val="auto"/>
          <w:sz w:val="20"/>
          <w:szCs w:val="20"/>
        </w:rPr>
        <w:t>Dane Sprzedawcy</w:t>
      </w:r>
    </w:p>
    <w:p w14:paraId="0B1C9971" w14:textId="77777777" w:rsidR="005F2D5B" w:rsidRPr="00A0055E" w:rsidRDefault="005F2D5B" w:rsidP="005F2D5B">
      <w:pPr>
        <w:rPr>
          <w:rFonts w:ascii="Calibri" w:hAnsi="Calibri" w:cs="Calibri"/>
          <w:sz w:val="20"/>
          <w:szCs w:val="20"/>
        </w:rPr>
      </w:pPr>
    </w:p>
    <w:p w14:paraId="52EDAB47" w14:textId="77777777" w:rsidR="00A1036E" w:rsidRPr="00A0055E" w:rsidRDefault="00AE45F7">
      <w:pPr>
        <w:rPr>
          <w:rFonts w:ascii="Calibri" w:hAnsi="Calibri" w:cs="Calibri"/>
          <w:sz w:val="20"/>
          <w:szCs w:val="20"/>
        </w:rPr>
      </w:pPr>
      <w:r w:rsidRPr="00A0055E">
        <w:rPr>
          <w:rFonts w:ascii="Calibri" w:hAnsi="Calibri" w:cs="Calibri"/>
          <w:sz w:val="20"/>
          <w:szCs w:val="20"/>
        </w:rPr>
        <w:t>• Nazwa (firma): ________________________________________________</w:t>
      </w:r>
    </w:p>
    <w:p w14:paraId="02D0984A" w14:textId="77777777" w:rsidR="00A1036E" w:rsidRPr="00A0055E" w:rsidRDefault="00AE45F7">
      <w:pPr>
        <w:rPr>
          <w:rFonts w:ascii="Calibri" w:hAnsi="Calibri" w:cs="Calibri"/>
          <w:sz w:val="20"/>
          <w:szCs w:val="20"/>
        </w:rPr>
      </w:pPr>
      <w:r w:rsidRPr="00A0055E">
        <w:rPr>
          <w:rFonts w:ascii="Calibri" w:hAnsi="Calibri" w:cs="Calibri"/>
          <w:sz w:val="20"/>
          <w:szCs w:val="20"/>
        </w:rPr>
        <w:t>• Adres siedziby: ________________________________________________</w:t>
      </w:r>
    </w:p>
    <w:p w14:paraId="176F0C07" w14:textId="77777777" w:rsidR="00A1036E" w:rsidRPr="00A0055E" w:rsidRDefault="00AE45F7">
      <w:pPr>
        <w:rPr>
          <w:rFonts w:ascii="Calibri" w:hAnsi="Calibri" w:cs="Calibri"/>
          <w:sz w:val="20"/>
          <w:szCs w:val="20"/>
        </w:rPr>
      </w:pPr>
      <w:r w:rsidRPr="00A0055E">
        <w:rPr>
          <w:rFonts w:ascii="Calibri" w:hAnsi="Calibri" w:cs="Calibri"/>
          <w:sz w:val="20"/>
          <w:szCs w:val="20"/>
        </w:rPr>
        <w:t>• NIP / KRS: ________________________________________________</w:t>
      </w:r>
    </w:p>
    <w:p w14:paraId="1A2D246A" w14:textId="77777777" w:rsidR="00A1036E" w:rsidRPr="00A0055E" w:rsidRDefault="00AE45F7">
      <w:pPr>
        <w:rPr>
          <w:rFonts w:ascii="Calibri" w:hAnsi="Calibri" w:cs="Calibri"/>
          <w:sz w:val="20"/>
          <w:szCs w:val="20"/>
        </w:rPr>
      </w:pPr>
      <w:r w:rsidRPr="00A0055E">
        <w:rPr>
          <w:rFonts w:ascii="Calibri" w:hAnsi="Calibri" w:cs="Calibri"/>
          <w:sz w:val="20"/>
          <w:szCs w:val="20"/>
        </w:rPr>
        <w:t>• Osoba upoważniona do reprezentacji: ______________________________</w:t>
      </w:r>
    </w:p>
    <w:p w14:paraId="50DAC602" w14:textId="77777777" w:rsidR="00A1036E" w:rsidRPr="00A0055E" w:rsidRDefault="00A1036E">
      <w:pPr>
        <w:rPr>
          <w:rFonts w:ascii="Calibri" w:hAnsi="Calibri" w:cs="Calibri"/>
          <w:sz w:val="20"/>
          <w:szCs w:val="20"/>
        </w:rPr>
      </w:pPr>
    </w:p>
    <w:p w14:paraId="1DB41AE7" w14:textId="2178D8E6" w:rsidR="005F2D5B" w:rsidRPr="00A0055E" w:rsidRDefault="00AE45F7" w:rsidP="005F2D5B">
      <w:pPr>
        <w:pStyle w:val="Nagwek2"/>
        <w:rPr>
          <w:rFonts w:ascii="Calibri" w:hAnsi="Calibri" w:cs="Calibri"/>
          <w:color w:val="auto"/>
          <w:sz w:val="20"/>
          <w:szCs w:val="20"/>
        </w:rPr>
      </w:pPr>
      <w:r w:rsidRPr="00A0055E">
        <w:rPr>
          <w:rFonts w:ascii="Calibri" w:hAnsi="Calibri" w:cs="Calibri"/>
          <w:color w:val="auto"/>
          <w:sz w:val="20"/>
          <w:szCs w:val="20"/>
        </w:rPr>
        <w:t>2. Dane oferowanego wyrobu</w:t>
      </w:r>
    </w:p>
    <w:p w14:paraId="28333ECC" w14:textId="77777777" w:rsidR="005F2D5B" w:rsidRPr="00A0055E" w:rsidRDefault="005F2D5B" w:rsidP="005F2D5B">
      <w:pPr>
        <w:rPr>
          <w:rFonts w:ascii="Calibri" w:hAnsi="Calibri" w:cs="Calibri"/>
          <w:sz w:val="20"/>
          <w:szCs w:val="20"/>
        </w:rPr>
      </w:pPr>
    </w:p>
    <w:p w14:paraId="1AE5C2D8" w14:textId="2A5E6FF7" w:rsidR="00A1036E" w:rsidRPr="00A0055E" w:rsidRDefault="00AE45F7">
      <w:pPr>
        <w:rPr>
          <w:rFonts w:ascii="Calibri" w:hAnsi="Calibri" w:cs="Calibri"/>
          <w:sz w:val="20"/>
          <w:szCs w:val="20"/>
          <w:lang w:val="pl-PL"/>
        </w:rPr>
      </w:pPr>
      <w:r w:rsidRPr="00A0055E">
        <w:rPr>
          <w:rFonts w:ascii="Calibri" w:hAnsi="Calibri" w:cs="Calibri"/>
          <w:sz w:val="20"/>
          <w:szCs w:val="20"/>
          <w:lang w:val="pl-PL"/>
        </w:rPr>
        <w:t xml:space="preserve">• Nazwa handlowa / model aparatu </w:t>
      </w:r>
      <w:r w:rsidR="00F822A8">
        <w:rPr>
          <w:rFonts w:ascii="Calibri" w:hAnsi="Calibri" w:cs="Calibri"/>
          <w:sz w:val="20"/>
          <w:szCs w:val="20"/>
          <w:lang w:val="pl-PL"/>
        </w:rPr>
        <w:t>RTG  typ Ramie C</w:t>
      </w:r>
      <w:r w:rsidRPr="00A0055E">
        <w:rPr>
          <w:rFonts w:ascii="Calibri" w:hAnsi="Calibri" w:cs="Calibri"/>
          <w:sz w:val="20"/>
          <w:szCs w:val="20"/>
          <w:lang w:val="pl-PL"/>
        </w:rPr>
        <w:t>: ____________________________</w:t>
      </w:r>
    </w:p>
    <w:p w14:paraId="7B70996E" w14:textId="77777777" w:rsidR="00A1036E" w:rsidRPr="00A0055E" w:rsidRDefault="00AE45F7">
      <w:pPr>
        <w:rPr>
          <w:rFonts w:ascii="Calibri" w:hAnsi="Calibri" w:cs="Calibri"/>
          <w:sz w:val="20"/>
          <w:szCs w:val="20"/>
          <w:lang w:val="pl-PL"/>
        </w:rPr>
      </w:pPr>
      <w:r w:rsidRPr="00A0055E">
        <w:rPr>
          <w:rFonts w:ascii="Calibri" w:hAnsi="Calibri" w:cs="Calibri"/>
          <w:sz w:val="20"/>
          <w:szCs w:val="20"/>
          <w:lang w:val="pl-PL"/>
        </w:rPr>
        <w:t>• Producent: ________________________________________________</w:t>
      </w:r>
    </w:p>
    <w:p w14:paraId="29BAFD4F" w14:textId="77777777" w:rsidR="00A1036E" w:rsidRPr="00A0055E" w:rsidRDefault="00AE45F7">
      <w:pPr>
        <w:rPr>
          <w:rFonts w:ascii="Calibri" w:hAnsi="Calibri" w:cs="Calibri"/>
          <w:sz w:val="20"/>
          <w:szCs w:val="20"/>
          <w:lang w:val="pl-PL"/>
        </w:rPr>
      </w:pPr>
      <w:r w:rsidRPr="00A0055E">
        <w:rPr>
          <w:rFonts w:ascii="Calibri" w:hAnsi="Calibri" w:cs="Calibri"/>
          <w:sz w:val="20"/>
          <w:szCs w:val="20"/>
          <w:lang w:val="pl-PL"/>
        </w:rPr>
        <w:t>• Numer katalogowy (jeśli dotyczy): ______________________________</w:t>
      </w:r>
    </w:p>
    <w:p w14:paraId="05948C34" w14:textId="77777777" w:rsidR="00A1036E" w:rsidRPr="00A0055E" w:rsidRDefault="00A1036E">
      <w:pPr>
        <w:rPr>
          <w:rFonts w:ascii="Calibri" w:hAnsi="Calibri" w:cs="Calibri"/>
          <w:sz w:val="20"/>
          <w:szCs w:val="20"/>
          <w:lang w:val="pl-PL"/>
        </w:rPr>
      </w:pPr>
    </w:p>
    <w:p w14:paraId="2ED36BD3" w14:textId="77777777" w:rsidR="00A1036E" w:rsidRPr="00A0055E" w:rsidRDefault="00AE45F7">
      <w:pPr>
        <w:pStyle w:val="Nagwek2"/>
        <w:rPr>
          <w:rFonts w:ascii="Calibri" w:hAnsi="Calibri" w:cs="Calibri"/>
          <w:color w:val="auto"/>
          <w:sz w:val="20"/>
          <w:szCs w:val="20"/>
          <w:lang w:val="pl-PL"/>
        </w:rPr>
      </w:pPr>
      <w:r w:rsidRPr="00A0055E">
        <w:rPr>
          <w:rFonts w:ascii="Calibri" w:hAnsi="Calibri" w:cs="Calibri"/>
          <w:color w:val="auto"/>
          <w:sz w:val="20"/>
          <w:szCs w:val="20"/>
          <w:lang w:val="pl-PL"/>
        </w:rPr>
        <w:t>3. Oświadczenie</w:t>
      </w:r>
    </w:p>
    <w:p w14:paraId="7FDC5BAF" w14:textId="25C26B77" w:rsidR="00A1036E" w:rsidRPr="00A0055E" w:rsidRDefault="00AE45F7" w:rsidP="00A0055E">
      <w:pPr>
        <w:rPr>
          <w:rFonts w:ascii="Calibri" w:hAnsi="Calibri" w:cs="Calibri"/>
          <w:sz w:val="20"/>
          <w:szCs w:val="20"/>
          <w:lang w:val="pl-PL"/>
        </w:rPr>
      </w:pPr>
      <w:r w:rsidRPr="00A0055E">
        <w:rPr>
          <w:rFonts w:ascii="Calibri" w:hAnsi="Calibri" w:cs="Calibri"/>
          <w:sz w:val="20"/>
          <w:szCs w:val="20"/>
          <w:lang w:val="pl-PL"/>
        </w:rPr>
        <w:t>Ja, niżej podpisany/a, działając w imieniu i na rzecz Sprzedawcy wskazanego w pkt 1, oświadczam, że oferowane w postępowaniu</w:t>
      </w:r>
      <w:r w:rsidR="00F822A8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78619F">
        <w:rPr>
          <w:rFonts w:ascii="Calibri" w:hAnsi="Calibri" w:cs="Calibri"/>
          <w:sz w:val="20"/>
          <w:szCs w:val="20"/>
          <w:lang w:val="pl-PL"/>
        </w:rPr>
        <w:t xml:space="preserve">aparat RTG typ ramie C </w:t>
      </w:r>
      <w:r w:rsidRPr="00A0055E">
        <w:rPr>
          <w:rFonts w:ascii="Calibri" w:hAnsi="Calibri" w:cs="Calibri"/>
          <w:sz w:val="20"/>
          <w:szCs w:val="20"/>
          <w:lang w:val="pl-PL"/>
        </w:rPr>
        <w:t>wraz z generatorem wysokiego napięcia:</w:t>
      </w:r>
      <w:r w:rsidRPr="00A0055E">
        <w:rPr>
          <w:rFonts w:ascii="Calibri" w:hAnsi="Calibri" w:cs="Calibri"/>
          <w:sz w:val="20"/>
          <w:szCs w:val="20"/>
          <w:lang w:val="pl-PL"/>
        </w:rPr>
        <w:br/>
        <w:t>a) spełnia wymagania następujących norm:</w:t>
      </w:r>
      <w:r w:rsidRPr="00A0055E">
        <w:rPr>
          <w:rFonts w:ascii="Calibri" w:hAnsi="Calibri" w:cs="Calibri"/>
          <w:sz w:val="20"/>
          <w:szCs w:val="20"/>
          <w:lang w:val="pl-PL"/>
        </w:rPr>
        <w:br/>
        <w:t xml:space="preserve">   • IEC 60601-1 wyd. 3.2:2020 lub równoważnej,</w:t>
      </w:r>
      <w:r w:rsidRPr="00A0055E">
        <w:rPr>
          <w:rFonts w:ascii="Calibri" w:hAnsi="Calibri" w:cs="Calibri"/>
          <w:sz w:val="20"/>
          <w:szCs w:val="20"/>
          <w:lang w:val="pl-PL"/>
        </w:rPr>
        <w:br/>
        <w:t xml:space="preserve">   </w:t>
      </w:r>
      <w:r w:rsidRPr="00A0055E">
        <w:rPr>
          <w:rFonts w:ascii="Calibri" w:hAnsi="Calibri" w:cs="Calibri"/>
          <w:sz w:val="20"/>
          <w:szCs w:val="20"/>
          <w:lang w:val="pl-PL"/>
        </w:rPr>
        <w:br/>
        <w:t xml:space="preserve">   </w:t>
      </w:r>
      <w:r w:rsidRPr="00A0055E">
        <w:rPr>
          <w:rFonts w:ascii="Calibri" w:hAnsi="Calibri" w:cs="Calibri"/>
          <w:sz w:val="20"/>
          <w:szCs w:val="20"/>
          <w:lang w:val="pl-PL"/>
        </w:rPr>
        <w:br/>
        <w:t>b) zostało zaprojektowane, wyprodukowane i poddane ocenie zgodności zgodnie z powyższymi normami, a zgodność ta zostanie potwierdzona kopią certyfikatu CB/CE (lub równoważnym raportem z badań) przekazaną Kupującemu najpóźniej w dniu odbioru przedmiotu zamówienia.</w:t>
      </w:r>
    </w:p>
    <w:p w14:paraId="43B64734" w14:textId="77777777" w:rsidR="00A1036E" w:rsidRPr="00A0055E" w:rsidRDefault="00A1036E">
      <w:pPr>
        <w:rPr>
          <w:rFonts w:ascii="Calibri" w:hAnsi="Calibri" w:cs="Calibri"/>
          <w:sz w:val="20"/>
          <w:szCs w:val="20"/>
          <w:lang w:val="pl-PL"/>
        </w:rPr>
      </w:pPr>
    </w:p>
    <w:p w14:paraId="42D66EAE" w14:textId="77777777" w:rsidR="00A1036E" w:rsidRPr="00A0055E" w:rsidRDefault="00AE45F7">
      <w:pPr>
        <w:pStyle w:val="Nagwek2"/>
        <w:rPr>
          <w:rFonts w:ascii="Calibri" w:hAnsi="Calibri" w:cs="Calibri"/>
          <w:color w:val="auto"/>
          <w:sz w:val="20"/>
          <w:szCs w:val="20"/>
          <w:lang w:val="pl-PL"/>
        </w:rPr>
      </w:pPr>
      <w:r w:rsidRPr="00A0055E">
        <w:rPr>
          <w:rFonts w:ascii="Calibri" w:hAnsi="Calibri" w:cs="Calibri"/>
          <w:color w:val="auto"/>
          <w:sz w:val="20"/>
          <w:szCs w:val="20"/>
          <w:lang w:val="pl-PL"/>
        </w:rPr>
        <w:lastRenderedPageBreak/>
        <w:t>4. Zobowiązanie</w:t>
      </w:r>
    </w:p>
    <w:p w14:paraId="6185D43E" w14:textId="77777777" w:rsidR="005F2D5B" w:rsidRPr="00A0055E" w:rsidRDefault="005F2D5B" w:rsidP="005F2D5B">
      <w:pPr>
        <w:rPr>
          <w:rFonts w:ascii="Calibri" w:hAnsi="Calibri" w:cs="Calibri"/>
          <w:sz w:val="20"/>
          <w:szCs w:val="20"/>
          <w:lang w:val="pl-PL"/>
        </w:rPr>
      </w:pPr>
    </w:p>
    <w:p w14:paraId="3760EC6B" w14:textId="77777777" w:rsidR="00A1036E" w:rsidRPr="00A0055E" w:rsidRDefault="00AE45F7">
      <w:pPr>
        <w:rPr>
          <w:rFonts w:ascii="Calibri" w:hAnsi="Calibri" w:cs="Calibri"/>
          <w:sz w:val="20"/>
          <w:szCs w:val="20"/>
          <w:lang w:val="pl-PL"/>
        </w:rPr>
      </w:pPr>
      <w:r w:rsidRPr="00A0055E">
        <w:rPr>
          <w:rFonts w:ascii="Calibri" w:hAnsi="Calibri" w:cs="Calibri"/>
          <w:sz w:val="20"/>
          <w:szCs w:val="20"/>
          <w:lang w:val="pl-PL"/>
        </w:rPr>
        <w:t>Zobowiązuję się do dostarczenia wskazanych dokumentów potwierdzających zgodność w wymaganym terminie oraz do niezwłocznego poinformowania Kupującego o wszelkich zmianach wpływających na ważność tych dokumentów.</w:t>
      </w:r>
    </w:p>
    <w:p w14:paraId="1C5A8B3B" w14:textId="77777777" w:rsidR="00A1036E" w:rsidRPr="00A0055E" w:rsidRDefault="00A1036E">
      <w:pPr>
        <w:rPr>
          <w:rFonts w:ascii="Calibri" w:hAnsi="Calibri" w:cs="Calibri"/>
          <w:sz w:val="20"/>
          <w:szCs w:val="20"/>
          <w:lang w:val="pl-PL"/>
        </w:rPr>
      </w:pPr>
    </w:p>
    <w:p w14:paraId="589C1F6A" w14:textId="77777777" w:rsidR="00A1036E" w:rsidRPr="00A0055E" w:rsidRDefault="00AE45F7">
      <w:pPr>
        <w:pStyle w:val="Nagwek2"/>
        <w:rPr>
          <w:rFonts w:ascii="Calibri" w:hAnsi="Calibri" w:cs="Calibri"/>
          <w:color w:val="auto"/>
          <w:sz w:val="20"/>
          <w:szCs w:val="20"/>
          <w:lang w:val="pl-PL"/>
        </w:rPr>
      </w:pPr>
      <w:r w:rsidRPr="00A0055E">
        <w:rPr>
          <w:rFonts w:ascii="Calibri" w:hAnsi="Calibri" w:cs="Calibri"/>
          <w:color w:val="auto"/>
          <w:sz w:val="20"/>
          <w:szCs w:val="20"/>
          <w:lang w:val="pl-PL"/>
        </w:rPr>
        <w:t>5. Odpowiedzialność</w:t>
      </w:r>
    </w:p>
    <w:p w14:paraId="786DFC32" w14:textId="77777777" w:rsidR="00A1036E" w:rsidRPr="00A0055E" w:rsidRDefault="00AE45F7">
      <w:pPr>
        <w:rPr>
          <w:rFonts w:ascii="Calibri" w:hAnsi="Calibri" w:cs="Calibri"/>
          <w:sz w:val="20"/>
          <w:szCs w:val="20"/>
          <w:lang w:val="pl-PL"/>
        </w:rPr>
      </w:pPr>
      <w:r w:rsidRPr="00A0055E">
        <w:rPr>
          <w:rFonts w:ascii="Calibri" w:hAnsi="Calibri" w:cs="Calibri"/>
          <w:sz w:val="20"/>
          <w:szCs w:val="20"/>
          <w:lang w:val="pl-PL"/>
        </w:rPr>
        <w:t>Oświadczam, że jestem świadomy/a odpowiedzialności karnej za złożenie fałszywego oświadczenia, wynikającej z art. 233 § 1 Kodeksu karnego.</w:t>
      </w:r>
    </w:p>
    <w:p w14:paraId="2E711070" w14:textId="77777777" w:rsidR="00A1036E" w:rsidRPr="00A0055E" w:rsidRDefault="00A1036E">
      <w:pPr>
        <w:rPr>
          <w:rFonts w:ascii="Calibri" w:hAnsi="Calibri" w:cs="Calibri"/>
          <w:sz w:val="20"/>
          <w:szCs w:val="20"/>
          <w:lang w:val="pl-PL"/>
        </w:rPr>
      </w:pPr>
    </w:p>
    <w:p w14:paraId="42905F58" w14:textId="77777777" w:rsidR="00A1036E" w:rsidRPr="00A0055E" w:rsidRDefault="00AE45F7">
      <w:pPr>
        <w:rPr>
          <w:rFonts w:ascii="Calibri" w:hAnsi="Calibri" w:cs="Calibri"/>
          <w:sz w:val="20"/>
          <w:szCs w:val="20"/>
          <w:lang w:val="pl-PL"/>
        </w:rPr>
      </w:pPr>
      <w:r w:rsidRPr="00A0055E">
        <w:rPr>
          <w:rFonts w:ascii="Calibri" w:hAnsi="Calibri" w:cs="Calibri"/>
          <w:sz w:val="20"/>
          <w:szCs w:val="20"/>
          <w:lang w:val="pl-PL"/>
        </w:rPr>
        <w:t>Miejscowość, data: _________________________________</w:t>
      </w:r>
    </w:p>
    <w:p w14:paraId="37A697D3" w14:textId="77777777" w:rsidR="00A1036E" w:rsidRPr="00A0055E" w:rsidRDefault="00A1036E">
      <w:pPr>
        <w:rPr>
          <w:rFonts w:ascii="Calibri" w:hAnsi="Calibri" w:cs="Calibri"/>
          <w:sz w:val="20"/>
          <w:szCs w:val="20"/>
          <w:lang w:val="pl-PL"/>
        </w:rPr>
      </w:pPr>
    </w:p>
    <w:p w14:paraId="0D1B3FDD" w14:textId="77777777" w:rsidR="00A1036E" w:rsidRPr="00A0055E" w:rsidRDefault="00AE45F7">
      <w:pPr>
        <w:rPr>
          <w:rFonts w:ascii="Calibri" w:hAnsi="Calibri" w:cs="Calibri"/>
          <w:sz w:val="20"/>
          <w:szCs w:val="20"/>
          <w:lang w:val="pl-PL"/>
        </w:rPr>
      </w:pPr>
      <w:r w:rsidRPr="00A0055E">
        <w:rPr>
          <w:rFonts w:ascii="Calibri" w:hAnsi="Calibri" w:cs="Calibri"/>
          <w:sz w:val="20"/>
          <w:szCs w:val="20"/>
          <w:lang w:val="pl-PL"/>
        </w:rPr>
        <w:t>Podpis i pieczęć osoby upoważnionej: ________________________________</w:t>
      </w:r>
    </w:p>
    <w:sectPr w:rsidR="00A1036E" w:rsidRPr="00A0055E" w:rsidSect="000346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C8A25" w14:textId="77777777" w:rsidR="003016E1" w:rsidRDefault="003016E1" w:rsidP="00AE2219">
      <w:pPr>
        <w:spacing w:after="0" w:line="240" w:lineRule="auto"/>
      </w:pPr>
      <w:r>
        <w:separator/>
      </w:r>
    </w:p>
  </w:endnote>
  <w:endnote w:type="continuationSeparator" w:id="0">
    <w:p w14:paraId="5E5EED4B" w14:textId="77777777" w:rsidR="003016E1" w:rsidRDefault="003016E1" w:rsidP="00AE2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7AF17" w14:textId="77777777" w:rsidR="00AE45F7" w:rsidRDefault="00AE45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47E8" w14:textId="4B8B60A5" w:rsidR="00AE45F7" w:rsidRPr="00AE45F7" w:rsidRDefault="00AE45F7" w:rsidP="00AE45F7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  <w:lang w:val="pl-PL"/>
      </w:rPr>
    </w:pPr>
    <w:r w:rsidRPr="00AE45F7">
      <w:rPr>
        <w:rFonts w:ascii="Calibri" w:hAnsi="Calibri" w:cs="Calibri"/>
        <w:bCs/>
        <w:sz w:val="16"/>
        <w:szCs w:val="16"/>
        <w:lang w:val="pl-PL"/>
      </w:rPr>
      <w:t xml:space="preserve">Numer projektu KPOD.07.02-IP.10-0111/24, tytuł projektu.: </w:t>
    </w:r>
    <w:r w:rsidRPr="00AE45F7">
      <w:rPr>
        <w:rFonts w:ascii="Calibri" w:hAnsi="Calibri" w:cs="Calibri"/>
        <w:bCs/>
        <w:i/>
        <w:iCs/>
        <w:sz w:val="16"/>
        <w:szCs w:val="16"/>
        <w:lang w:val="pl-PL"/>
      </w:rPr>
      <w:t xml:space="preserve">„Rozszerzenie opieki onkologicznej poprzez zakup nowoczesnego sprzętu </w:t>
    </w:r>
    <w:r w:rsidRPr="00AE45F7">
      <w:rPr>
        <w:rFonts w:ascii="Calibri" w:hAnsi="Calibri" w:cs="Calibri"/>
        <w:bCs/>
        <w:i/>
        <w:iCs/>
        <w:sz w:val="16"/>
        <w:szCs w:val="16"/>
        <w:lang w:val="pl-PL"/>
      </w:rPr>
      <w:br/>
      <w:t>i wyposażenia Bloku Operacyjnego, Oddziału Chemioterapii, Oddziału Chirurgii Onkologicznej, Hospicjum Domowego oraz wyposażenia AOS dla pacjentów onkologicznych”</w:t>
    </w:r>
  </w:p>
  <w:p w14:paraId="10A017B2" w14:textId="77777777" w:rsidR="00AE45F7" w:rsidRPr="00AE45F7" w:rsidRDefault="00AE45F7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AD1F5" w14:textId="77777777" w:rsidR="00AE45F7" w:rsidRDefault="00AE4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CD2BA" w14:textId="77777777" w:rsidR="003016E1" w:rsidRDefault="003016E1" w:rsidP="00AE2219">
      <w:pPr>
        <w:spacing w:after="0" w:line="240" w:lineRule="auto"/>
      </w:pPr>
      <w:r>
        <w:separator/>
      </w:r>
    </w:p>
  </w:footnote>
  <w:footnote w:type="continuationSeparator" w:id="0">
    <w:p w14:paraId="1539571C" w14:textId="77777777" w:rsidR="003016E1" w:rsidRDefault="003016E1" w:rsidP="00AE2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A2816" w14:textId="77777777" w:rsidR="00AE45F7" w:rsidRDefault="00AE45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218FA" w14:textId="6AA05C4A" w:rsidR="00AE2219" w:rsidRDefault="00AE2219" w:rsidP="00AE2219">
    <w:pPr>
      <w:pStyle w:val="Nagwek"/>
      <w:jc w:val="center"/>
    </w:pPr>
    <w:r>
      <w:rPr>
        <w:noProof/>
      </w:rPr>
      <w:drawing>
        <wp:inline distT="0" distB="0" distL="0" distR="0" wp14:anchorId="2501633E" wp14:editId="439C7E58">
          <wp:extent cx="5486400" cy="546705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46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EC882" w14:textId="77777777" w:rsidR="005F2D5B" w:rsidRDefault="005F2D5B" w:rsidP="00AE2219">
    <w:pPr>
      <w:pStyle w:val="Nagwek"/>
      <w:jc w:val="center"/>
    </w:pPr>
  </w:p>
  <w:p w14:paraId="4BA7F703" w14:textId="77777777" w:rsidR="005F2D5B" w:rsidRDefault="005F2D5B" w:rsidP="00AE221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55DCA" w14:textId="77777777" w:rsidR="00AE45F7" w:rsidRDefault="00AE45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CB1844"/>
    <w:multiLevelType w:val="hybridMultilevel"/>
    <w:tmpl w:val="91E0B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911840">
    <w:abstractNumId w:val="8"/>
  </w:num>
  <w:num w:numId="2" w16cid:durableId="827482686">
    <w:abstractNumId w:val="6"/>
  </w:num>
  <w:num w:numId="3" w16cid:durableId="1936939957">
    <w:abstractNumId w:val="5"/>
  </w:num>
  <w:num w:numId="4" w16cid:durableId="182937030">
    <w:abstractNumId w:val="4"/>
  </w:num>
  <w:num w:numId="5" w16cid:durableId="371534684">
    <w:abstractNumId w:val="7"/>
  </w:num>
  <w:num w:numId="6" w16cid:durableId="643505003">
    <w:abstractNumId w:val="3"/>
  </w:num>
  <w:num w:numId="7" w16cid:durableId="340477110">
    <w:abstractNumId w:val="2"/>
  </w:num>
  <w:num w:numId="8" w16cid:durableId="30418312">
    <w:abstractNumId w:val="1"/>
  </w:num>
  <w:num w:numId="9" w16cid:durableId="823201577">
    <w:abstractNumId w:val="0"/>
  </w:num>
  <w:num w:numId="10" w16cid:durableId="6635121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4AFF"/>
    <w:rsid w:val="00183378"/>
    <w:rsid w:val="00203919"/>
    <w:rsid w:val="0029639D"/>
    <w:rsid w:val="002C43FA"/>
    <w:rsid w:val="003016E1"/>
    <w:rsid w:val="0032139F"/>
    <w:rsid w:val="00326F90"/>
    <w:rsid w:val="00342F5D"/>
    <w:rsid w:val="004135A4"/>
    <w:rsid w:val="00452529"/>
    <w:rsid w:val="005259F1"/>
    <w:rsid w:val="0055273F"/>
    <w:rsid w:val="005B11B7"/>
    <w:rsid w:val="005F2D5B"/>
    <w:rsid w:val="00674A22"/>
    <w:rsid w:val="00720812"/>
    <w:rsid w:val="0078619F"/>
    <w:rsid w:val="007D09A1"/>
    <w:rsid w:val="007F31C3"/>
    <w:rsid w:val="008F2516"/>
    <w:rsid w:val="009160B5"/>
    <w:rsid w:val="00957CE8"/>
    <w:rsid w:val="00A0055E"/>
    <w:rsid w:val="00A1036E"/>
    <w:rsid w:val="00AA1D8D"/>
    <w:rsid w:val="00AE2219"/>
    <w:rsid w:val="00AE45F7"/>
    <w:rsid w:val="00B47730"/>
    <w:rsid w:val="00BF7012"/>
    <w:rsid w:val="00C129FD"/>
    <w:rsid w:val="00CB0664"/>
    <w:rsid w:val="00CF2683"/>
    <w:rsid w:val="00ED7C9E"/>
    <w:rsid w:val="00F35536"/>
    <w:rsid w:val="00F822A8"/>
    <w:rsid w:val="00FC693F"/>
    <w:rsid w:val="0C02D12E"/>
    <w:rsid w:val="158DB3BB"/>
    <w:rsid w:val="2E854E23"/>
    <w:rsid w:val="33D604C3"/>
    <w:rsid w:val="68D80606"/>
    <w:rsid w:val="7B77D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EBFE4"/>
  <w14:defaultImageDpi w14:val="300"/>
  <w15:docId w15:val="{B849E8AC-BE74-354C-98C3-FEC083D7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ikesCount xmlns="http://schemas.microsoft.com/sharepoint/v3" xsi:nil="true"/>
    <lcf76f155ced4ddcb4097134ff3c332f xmlns="65ed085e-a5bd-4e65-9919-c6cc7b13960a">
      <Terms xmlns="http://schemas.microsoft.com/office/infopath/2007/PartnerControls"/>
    </lcf76f155ced4ddcb4097134ff3c332f>
    <Ratings xmlns="http://schemas.microsoft.com/sharepoint/v3" xsi:nil="true"/>
    <Komentarz xmlns="65ed085e-a5bd-4e65-9919-c6cc7b13960a" xsi:nil="true"/>
    <TaxCatchAll xmlns="26d15b9b-2c99-4d58-87c6-525bfc6a16f1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  <_ApprovalAssignedTo xmlns="65ed085e-a5bd-4e65-9919-c6cc7b13960a">
      <UserInfo>
        <DisplayName/>
        <AccountId xsi:nil="true"/>
        <AccountType/>
      </UserInfo>
    </_ApprovalAssignedTo>
    <_ApprovalSentBy xmlns="65ed085e-a5bd-4e65-9919-c6cc7b13960a">
      <UserInfo>
        <DisplayName/>
        <AccountId xsi:nil="true"/>
        <AccountType/>
      </UserInfo>
    </_ApprovalSentBy>
    <_ApprovalStatus xmlns="65ed085e-a5bd-4e65-9919-c6cc7b13960a">0</_ApprovalStatus>
    <_ApprovalRespondedBy xmlns="65ed085e-a5bd-4e65-9919-c6cc7b13960a">
      <UserInfo>
        <DisplayName/>
        <AccountId xsi:nil="true"/>
        <AccountType/>
      </UserInfo>
    </_ApprovalResponde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30" ma:contentTypeDescription="Utwórz nowy dokument." ma:contentTypeScope="" ma:versionID="b14f4335b36fd3a4d6ceb57245ce76d4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98767e48fd52b5132651d1d62aae1be1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  <xsd:enumeration value="Opublikowa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  <xsd:element name="_ApprovalAssignedTo" ma:index="30" nillable="true" ma:displayName="Osoby zatwierdzające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31" nillable="true" ma:displayName="Odpowiedzi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32" nillable="true" ma:displayName="Twórca zatwierdzenia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33" nillable="true" ma:displayName="Stan zatwierdzenia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1155D8-D22C-48DD-B600-57159D62D6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5ed085e-a5bd-4e65-9919-c6cc7b13960a"/>
    <ds:schemaRef ds:uri="26d15b9b-2c99-4d58-87c6-525bfc6a16f1"/>
  </ds:schemaRefs>
</ds:datastoreItem>
</file>

<file path=customXml/itemProps2.xml><?xml version="1.0" encoding="utf-8"?>
<ds:datastoreItem xmlns:ds="http://schemas.openxmlformats.org/officeDocument/2006/customXml" ds:itemID="{4724FD12-13F6-422A-A2CF-89119AF860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8A04F-099C-4E04-B2CD-F392C8CE4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1484</Characters>
  <Application>Microsoft Office Word</Application>
  <DocSecurity>0</DocSecurity>
  <Lines>12</Lines>
  <Paragraphs>3</Paragraphs>
  <ScaleCrop>false</ScaleCrop>
  <Manager/>
  <Company/>
  <LinksUpToDate>false</LinksUpToDate>
  <CharactersWithSpaces>1728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Chałada</cp:lastModifiedBy>
  <cp:revision>8</cp:revision>
  <dcterms:created xsi:type="dcterms:W3CDTF">2025-12-12T06:34:00Z</dcterms:created>
  <dcterms:modified xsi:type="dcterms:W3CDTF">2026-01-31T22:41:00Z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